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111" w:rsidRPr="00BF0111" w:rsidRDefault="00BF0111" w:rsidP="00BF0111">
      <w:pPr>
        <w:autoSpaceDE w:val="0"/>
        <w:autoSpaceDN w:val="0"/>
        <w:spacing w:after="320" w:line="23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</w:t>
      </w:r>
    </w:p>
    <w:p w:rsidR="00BF0111" w:rsidRPr="00BF0111" w:rsidRDefault="00BF0111" w:rsidP="00BF0111">
      <w:pPr>
        <w:autoSpaceDE w:val="0"/>
        <w:autoSpaceDN w:val="0"/>
        <w:spacing w:after="320" w:line="230" w:lineRule="auto"/>
        <w:rPr>
          <w:rFonts w:ascii="Times New Roman" w:hAnsi="Times New Roman" w:cs="Times New Roman"/>
          <w:sz w:val="24"/>
          <w:szCs w:val="24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Календарно – 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94"/>
        <w:gridCol w:w="732"/>
        <w:gridCol w:w="1620"/>
        <w:gridCol w:w="1236"/>
        <w:gridCol w:w="432"/>
        <w:gridCol w:w="1236"/>
        <w:gridCol w:w="1236"/>
        <w:gridCol w:w="52"/>
      </w:tblGrid>
      <w:tr w:rsidR="00BF0111" w:rsidRPr="00BF0111" w:rsidTr="00510701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</w:p>
        </w:tc>
      </w:tr>
      <w:tr w:rsidR="00BF0111" w:rsidRPr="00BF0111" w:rsidTr="00ED01E8">
        <w:trPr>
          <w:trHeight w:val="255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6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6" w:type="dxa"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факт</w:t>
            </w:r>
          </w:p>
        </w:tc>
      </w:tr>
      <w:tr w:rsidR="00BF0111" w:rsidRPr="00BF0111" w:rsidTr="00B5090E">
        <w:trPr>
          <w:trHeight w:val="255"/>
        </w:trPr>
        <w:tc>
          <w:tcPr>
            <w:tcW w:w="5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trHeight w:hRule="exact" w:val="412"/>
        </w:trPr>
        <w:tc>
          <w:tcPr>
            <w:tcW w:w="5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</w:t>
            </w:r>
          </w:p>
        </w:tc>
        <w:tc>
          <w:tcPr>
            <w:tcW w:w="128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</w:rPr>
              <w:t xml:space="preserve">I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четверть-24 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F0111" w:rsidRPr="00BF0111" w:rsidTr="00510701">
        <w:trPr>
          <w:gridAfter w:val="1"/>
          <w:wAfter w:w="52" w:type="dxa"/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и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семья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?",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кемне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?",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кемгə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Аффиксы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принадлежности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Первое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сентября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Домашние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обязанности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Входная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6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Повелительное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наклонение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Вежливые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обращения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Семейные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традиции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присоединения аффиксов к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существительным.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27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 повелительного наклонения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лица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единственного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множественного числа в утвердительной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отрицательной формах.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6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Подарки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8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Конструкции “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əйт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əйтче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)”/ скажи ,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пожалуйста,/ “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əйтегез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”/ скажите ,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пожалуйста.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имен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существительных. Имена существительные с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аффиксами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-че.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Поздравления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Производные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существительные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настоящего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времени изъявительного наклонения.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1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настоящего времени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наклонения 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положительной форме по лицам и числам.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131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настоящего времени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наклонения 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отрицательной форме по лицам и числам.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гостях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Прошедшее очевидное время глагола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наклонения.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4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</w:rPr>
              <w:t xml:space="preserve">II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четверть-23 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6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прошедшего очевидного времени в единственном числе по лицам и числам.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62" w:lineRule="auto"/>
              <w:ind w:left="72" w:right="115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Разряды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числительных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имя числительное+ имя существительное.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занятия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Союзы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чөнки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потому что,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лəкин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но.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2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настоящего времени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наклонения  по лицам и числам в единственном числе.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друзьями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интересно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Конструкции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Сəгать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ничə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? /Который час?</w:t>
            </w:r>
          </w:p>
          <w:p w:rsidR="00BF0111" w:rsidRPr="00BF0111" w:rsidRDefault="00BF0111" w:rsidP="00B96FC0">
            <w:pPr>
              <w:autoSpaceDE w:val="0"/>
              <w:autoSpaceDN w:val="0"/>
              <w:spacing w:before="72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Сəгать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ничəдə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?/ В котором часу?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прошедшего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определеннго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Утвердительная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отрицательная форма глаголов настоящего и прошедшего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46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темы: “Глаголы изъявительного наклонения в настоящем и прошедшем времени”.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животных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Вводные слова: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əлбəттə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конечно,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беренчедəн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/во-первых,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билгеле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известно.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Инфинитив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Аффиксы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образующие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инфинитив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25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3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с модальными словами (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кирəк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–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надо,кирəкми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не надо, ярый-ладно(можно),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ярамый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-нельзя,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телим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-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хочу).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69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изъявительного наклонения настоящего, прошедшего и будущего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Интегрированная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иртəгə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эшлим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". Вопросы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нишлəргə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?",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нишлим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?".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Послелоги: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өчен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/для,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шикелле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как,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аша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/через.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2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булышырга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телим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2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четверть- 32 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транспорте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Антонимы.Синонимы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9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Вводные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минемчə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», 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синеңчə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Отрицательные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аффиксы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сингармонизма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Местоимения: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үзем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/ я сам(а),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үзең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ты сам (а),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үзе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/ он(а) сам(а).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Здоровье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спорт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Транскрипционнные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33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Отрицательная форма глагола прошедшего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определенного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Прошедшее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прошедшего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неопределенного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02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Мои любимые занятия на досуге.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Словообразовательные аффиксы: –лык,  -лек,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даш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дəш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;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таш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тəш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7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Вопросы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кайда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?","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кайчан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Имя прилагательное. </w:t>
            </w:r>
          </w:p>
          <w:p w:rsidR="00BF0111" w:rsidRPr="00BF0111" w:rsidRDefault="00BF0111" w:rsidP="00B96FC0">
            <w:pPr>
              <w:autoSpaceDE w:val="0"/>
              <w:autoSpaceDN w:val="0"/>
              <w:spacing w:before="70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Имена  прилагательные с аффиксами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ле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сыз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/ -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сез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Степени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прилагательных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9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011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инфинитив+надо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0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right="7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Формы выражения просьбы и приказа.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6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раздела: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"Мир моих увлечений".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Родина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7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Сочинительные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союзы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1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Именные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6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Порядок слов 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предложении. Знаки препинания.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3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Конструкция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ашарга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яратам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Падежи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0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Склонение имен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существительных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единственного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множественного числа по падежам.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4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город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Послелоги 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өчен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аша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 с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существительными и местоимениями.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9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Конструкция: инфинитив с модальными  словами (можно, нельзя).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4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Послеложные слова:«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янында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 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өстендə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»,«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астында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»,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эчендə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1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</w:rPr>
              <w:t xml:space="preserve">IV -23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Природа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родного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Собственные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нарицательные имена существительные.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99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1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Имена существительные с аффиксами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принадлежности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лица единственного и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множественного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4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праздник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Сабантуй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285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84.</w:t>
            </w:r>
          </w:p>
        </w:tc>
        <w:tc>
          <w:tcPr>
            <w:tcW w:w="28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71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Аффиксы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принадлежности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III</w:t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лица.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Склонение личных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местоимений  по падежам.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Детский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фольклор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рифмовки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частей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глагола настоящего времени 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наклонения.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7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Считалки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56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времени «</w:t>
            </w:r>
            <w:proofErr w:type="spellStart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былтыр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быел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иртəн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 «</w:t>
            </w:r>
            <w:proofErr w:type="spellStart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көндез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»,</w:t>
            </w:r>
          </w:p>
          <w:p w:rsidR="00BF0111" w:rsidRPr="00BF0111" w:rsidRDefault="00BF0111" w:rsidP="00B96FC0">
            <w:pPr>
              <w:pStyle w:val="a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proofErr w:type="spellStart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кичен</w:t>
            </w:r>
            <w:proofErr w:type="spellEnd"/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Скороговорки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255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83" w:lineRule="auto"/>
              <w:ind w:left="72" w:right="43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Аналитическая форма глагола, выражающая возможность /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невозможность, 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укый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белəм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(«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белмим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),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сөйлəшə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алам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(«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алмыйм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частей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Загадки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63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96.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глагола настоящего времени изъявительного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наклонения.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неопределенное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67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/>
              <w:ind w:left="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Спряжение глаголов в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утвердительной форме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будущего </w:t>
            </w: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неопределенного времени.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Годовая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контрольная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Сказки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Повторение имен прилагательных и степени прилагательных.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1"/>
          <w:wAfter w:w="52" w:type="dxa"/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102.</w:t>
            </w:r>
          </w:p>
        </w:tc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0111" w:rsidRPr="00BF0111" w:rsidTr="00510701">
        <w:trPr>
          <w:gridAfter w:val="4"/>
          <w:wAfter w:w="2956" w:type="dxa"/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BF0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111" w:rsidRPr="00BF0111" w:rsidRDefault="00BF0111" w:rsidP="00B96FC0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F0111" w:rsidRPr="00BF0111" w:rsidRDefault="00BF0111" w:rsidP="00BF011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F0111" w:rsidRPr="00BF0111" w:rsidRDefault="00BF0111" w:rsidP="00BF0111">
      <w:pPr>
        <w:rPr>
          <w:rFonts w:ascii="Times New Roman" w:hAnsi="Times New Roman" w:cs="Times New Roman"/>
          <w:sz w:val="24"/>
          <w:szCs w:val="24"/>
          <w:lang w:val="ru-RU"/>
        </w:rPr>
        <w:sectPr w:rsidR="00BF0111" w:rsidRPr="00BF0111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BF0111" w:rsidRPr="00BF0111" w:rsidRDefault="00BF0111" w:rsidP="00BF0111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F0111" w:rsidRPr="00BF0111" w:rsidRDefault="00BF0111" w:rsidP="00BF0111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BF0111" w:rsidRPr="00BF0111" w:rsidRDefault="00BF0111" w:rsidP="00BF0111">
      <w:pPr>
        <w:autoSpaceDE w:val="0"/>
        <w:autoSpaceDN w:val="0"/>
        <w:spacing w:after="0" w:line="230" w:lineRule="auto"/>
        <w:rPr>
          <w:rFonts w:ascii="Times New Roman" w:hAnsi="Times New Roman" w:cs="Times New Roman"/>
          <w:sz w:val="24"/>
          <w:szCs w:val="24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УЧЕБНО-МЕТОДИЧЕСКОЕ ОБЕСПЕЧЕНИЕ ОБРАЗОВАТЕЛЬНОГО ПРОЦЕССА </w:t>
      </w:r>
    </w:p>
    <w:p w:rsidR="00BF0111" w:rsidRPr="00BF0111" w:rsidRDefault="00BF0111" w:rsidP="00BF0111">
      <w:pPr>
        <w:autoSpaceDE w:val="0"/>
        <w:autoSpaceDN w:val="0"/>
        <w:spacing w:before="346" w:after="0" w:line="230" w:lineRule="auto"/>
        <w:rPr>
          <w:rFonts w:ascii="Times New Roman" w:hAnsi="Times New Roman" w:cs="Times New Roman"/>
          <w:sz w:val="24"/>
          <w:szCs w:val="24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F0111" w:rsidRPr="00BF0111" w:rsidRDefault="00BF0111" w:rsidP="00BF0111">
      <w:pPr>
        <w:autoSpaceDE w:val="0"/>
        <w:autoSpaceDN w:val="0"/>
        <w:spacing w:before="166" w:after="0" w:line="283" w:lineRule="auto"/>
        <w:ind w:right="144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Законченная линия учебно-методических комплектов серии «Татарский язык». 5–9 классы (для изучающих татарский язык как государственный язык РТ). Автор: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Фатхуллова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К. С.;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1. Законченная линия учебно-методических комплектов серии 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Күңелле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татар теле / Занимательный татарский язык». 5-9 классы (для изучающих татарский язык на основе концепции коммуникативной технологии Е. И.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Пассова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). Авторы учебников: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Хайдарова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Р. З.,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Галиева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Н. Г.,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Ахметзянова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Г. М.,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Гиниятуллина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Л. А.</w:t>
      </w:r>
    </w:p>
    <w:p w:rsidR="00BF0111" w:rsidRPr="00BF0111" w:rsidRDefault="00BF0111" w:rsidP="00BF0111">
      <w:pPr>
        <w:autoSpaceDE w:val="0"/>
        <w:autoSpaceDN w:val="0"/>
        <w:spacing w:before="264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BF0111" w:rsidRPr="00BF0111" w:rsidRDefault="00BF0111" w:rsidP="00BF0111">
      <w:pPr>
        <w:autoSpaceDE w:val="0"/>
        <w:autoSpaceDN w:val="0"/>
        <w:spacing w:before="168" w:after="0" w:line="262" w:lineRule="auto"/>
        <w:ind w:right="288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1.Нигматуллина Р. Р. Татар теле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өйрəнүчелəргə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Кагыйдəлəр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һəм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күнегүлəр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Изучающим татарский язык. Правила и упражнения. – Казань, 2015.</w:t>
      </w:r>
    </w:p>
    <w:p w:rsidR="00BF0111" w:rsidRPr="00BF0111" w:rsidRDefault="00BF0111" w:rsidP="00BF0111">
      <w:pPr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2.Фаттахова Р. Ф. Практический татарский язык: методическое пособие для изучающих татарский язык. – Казань, 2012.</w:t>
      </w:r>
    </w:p>
    <w:p w:rsidR="00BF0111" w:rsidRPr="00BF0111" w:rsidRDefault="00BF0111" w:rsidP="00BF0111">
      <w:pPr>
        <w:autoSpaceDE w:val="0"/>
        <w:autoSpaceDN w:val="0"/>
        <w:spacing w:before="70" w:after="0" w:line="262" w:lineRule="auto"/>
        <w:ind w:right="432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3.Хайдарова Р. З.,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Ахметзянова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Г. М. Мин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татарча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сөйлəшəм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 Я говорю по-татарски. – 5-9 классы: сборник ситуативных упражнений для русскоязычных учащихся. – Н. Челны, 2019.</w:t>
      </w:r>
    </w:p>
    <w:p w:rsidR="00BF0111" w:rsidRPr="00BF0111" w:rsidRDefault="00BF0111" w:rsidP="00BF0111">
      <w:pPr>
        <w:autoSpaceDE w:val="0"/>
        <w:autoSpaceDN w:val="0"/>
        <w:spacing w:before="262" w:after="0" w:line="23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F0111" w:rsidRPr="00BF0111" w:rsidRDefault="00BF0111" w:rsidP="00BF0111">
      <w:pPr>
        <w:autoSpaceDE w:val="0"/>
        <w:autoSpaceDN w:val="0"/>
        <w:spacing w:before="166" w:after="0" w:line="286" w:lineRule="auto"/>
        <w:ind w:right="720"/>
        <w:rPr>
          <w:rFonts w:ascii="Times New Roman" w:hAnsi="Times New Roman" w:cs="Times New Roman"/>
          <w:sz w:val="24"/>
          <w:szCs w:val="24"/>
          <w:lang w:val="ru-RU"/>
        </w:rPr>
      </w:pP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Образовательный ресурс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tatarschool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tatarschool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Онлайн-школа обучения татарскому языку 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Ана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теле»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anatele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ef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com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/;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Татармультфильм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Анимационная студия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www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tatarmultfilm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Татарский образовательный портал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Белем.ру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belem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Татарская электронная библиотека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https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kitap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/;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УМК 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Күңелле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татар теле» / Электронные учебники серии 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Күңелле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татар теле» //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tatarschool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/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tele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Введите свой вариант: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Электронный русско-татарский словарь / 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/ /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ganiev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org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УМК «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Сəлам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/ 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/ /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selam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BF0111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Учим татарский с Ак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бүре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URL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http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: / /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tatarmultfilm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cartoons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/ 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animacionnyi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serial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proofErr w:type="spellStart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ak</w:t>
      </w:r>
      <w:proofErr w:type="spellEnd"/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-</w:t>
      </w:r>
      <w:r w:rsidRPr="00BF0111">
        <w:rPr>
          <w:rFonts w:ascii="Times New Roman" w:eastAsia="Times New Roman" w:hAnsi="Times New Roman" w:cs="Times New Roman"/>
          <w:color w:val="000000"/>
          <w:sz w:val="24"/>
          <w:szCs w:val="24"/>
        </w:rPr>
        <w:t>bure</w:t>
      </w:r>
    </w:p>
    <w:p w:rsidR="00BF0111" w:rsidRPr="00BF0111" w:rsidRDefault="00BF0111" w:rsidP="00BF0111">
      <w:pPr>
        <w:rPr>
          <w:rFonts w:ascii="Times New Roman" w:hAnsi="Times New Roman" w:cs="Times New Roman"/>
          <w:sz w:val="24"/>
          <w:szCs w:val="24"/>
          <w:lang w:val="ru-RU"/>
        </w:rPr>
        <w:sectPr w:rsidR="00BF0111" w:rsidRPr="00BF011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340F" w:rsidRPr="00BF0111" w:rsidRDefault="004C340F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4C340F" w:rsidRPr="00BF0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80"/>
    <w:rsid w:val="001A0D80"/>
    <w:rsid w:val="004C340F"/>
    <w:rsid w:val="00BF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4DA3"/>
  <w15:chartTrackingRefBased/>
  <w15:docId w15:val="{6F13519B-4C0D-4CE2-B2A7-D00E60506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BF0111"/>
    <w:pPr>
      <w:spacing w:after="200" w:line="276" w:lineRule="auto"/>
    </w:pPr>
    <w:rPr>
      <w:rFonts w:eastAsiaTheme="minorEastAsia"/>
      <w:lang w:val="en-US"/>
    </w:rPr>
  </w:style>
  <w:style w:type="paragraph" w:styleId="1">
    <w:name w:val="heading 1"/>
    <w:basedOn w:val="a1"/>
    <w:next w:val="a1"/>
    <w:link w:val="10"/>
    <w:uiPriority w:val="9"/>
    <w:qFormat/>
    <w:rsid w:val="00BF01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BF01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BF01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BF01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F01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BF011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BF011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BF011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BF011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BF011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2">
    <w:name w:val="Заголовок 2 Знак"/>
    <w:basedOn w:val="a2"/>
    <w:link w:val="21"/>
    <w:uiPriority w:val="9"/>
    <w:rsid w:val="00BF011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2">
    <w:name w:val="Заголовок 3 Знак"/>
    <w:basedOn w:val="a2"/>
    <w:link w:val="31"/>
    <w:uiPriority w:val="9"/>
    <w:rsid w:val="00BF0111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2"/>
    <w:link w:val="4"/>
    <w:uiPriority w:val="9"/>
    <w:semiHidden/>
    <w:rsid w:val="00BF0111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50">
    <w:name w:val="Заголовок 5 Знак"/>
    <w:basedOn w:val="a2"/>
    <w:link w:val="5"/>
    <w:uiPriority w:val="9"/>
    <w:semiHidden/>
    <w:rsid w:val="00BF0111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60">
    <w:name w:val="Заголовок 6 Знак"/>
    <w:basedOn w:val="a2"/>
    <w:link w:val="6"/>
    <w:uiPriority w:val="9"/>
    <w:semiHidden/>
    <w:rsid w:val="00BF0111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character" w:customStyle="1" w:styleId="70">
    <w:name w:val="Заголовок 7 Знак"/>
    <w:basedOn w:val="a2"/>
    <w:link w:val="7"/>
    <w:uiPriority w:val="9"/>
    <w:semiHidden/>
    <w:rsid w:val="00BF0111"/>
    <w:rPr>
      <w:rFonts w:asciiTheme="majorHAnsi" w:eastAsiaTheme="majorEastAsia" w:hAnsiTheme="majorHAnsi" w:cstheme="majorBidi"/>
      <w:i/>
      <w:iCs/>
      <w:color w:val="404040" w:themeColor="text1" w:themeTint="BF"/>
      <w:lang w:val="en-US"/>
    </w:rPr>
  </w:style>
  <w:style w:type="character" w:customStyle="1" w:styleId="80">
    <w:name w:val="Заголовок 8 Знак"/>
    <w:basedOn w:val="a2"/>
    <w:link w:val="8"/>
    <w:uiPriority w:val="9"/>
    <w:semiHidden/>
    <w:rsid w:val="00BF0111"/>
    <w:rPr>
      <w:rFonts w:asciiTheme="majorHAnsi" w:eastAsiaTheme="majorEastAsia" w:hAnsiTheme="majorHAnsi" w:cstheme="majorBidi"/>
      <w:color w:val="5B9BD5" w:themeColor="accent1"/>
      <w:sz w:val="20"/>
      <w:szCs w:val="20"/>
      <w:lang w:val="en-US"/>
    </w:rPr>
  </w:style>
  <w:style w:type="character" w:customStyle="1" w:styleId="90">
    <w:name w:val="Заголовок 9 Знак"/>
    <w:basedOn w:val="a2"/>
    <w:link w:val="9"/>
    <w:uiPriority w:val="9"/>
    <w:semiHidden/>
    <w:rsid w:val="00BF011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/>
    </w:rPr>
  </w:style>
  <w:style w:type="paragraph" w:styleId="a5">
    <w:name w:val="header"/>
    <w:basedOn w:val="a1"/>
    <w:link w:val="a6"/>
    <w:uiPriority w:val="99"/>
    <w:unhideWhenUsed/>
    <w:rsid w:val="00BF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BF0111"/>
    <w:rPr>
      <w:rFonts w:eastAsiaTheme="minorEastAsia"/>
      <w:lang w:val="en-US"/>
    </w:rPr>
  </w:style>
  <w:style w:type="paragraph" w:styleId="a7">
    <w:name w:val="footer"/>
    <w:basedOn w:val="a1"/>
    <w:link w:val="a8"/>
    <w:uiPriority w:val="99"/>
    <w:unhideWhenUsed/>
    <w:rsid w:val="00BF01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BF0111"/>
    <w:rPr>
      <w:rFonts w:eastAsiaTheme="minorEastAsia"/>
      <w:lang w:val="en-US"/>
    </w:rPr>
  </w:style>
  <w:style w:type="paragraph" w:styleId="a9">
    <w:name w:val="No Spacing"/>
    <w:uiPriority w:val="1"/>
    <w:qFormat/>
    <w:rsid w:val="00BF0111"/>
    <w:pPr>
      <w:spacing w:after="0" w:line="240" w:lineRule="auto"/>
    </w:pPr>
    <w:rPr>
      <w:rFonts w:eastAsiaTheme="minorEastAsia"/>
      <w:lang w:val="en-US"/>
    </w:rPr>
  </w:style>
  <w:style w:type="paragraph" w:styleId="aa">
    <w:name w:val="Title"/>
    <w:basedOn w:val="a1"/>
    <w:next w:val="a1"/>
    <w:link w:val="ab"/>
    <w:uiPriority w:val="10"/>
    <w:qFormat/>
    <w:rsid w:val="00BF011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BF011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c">
    <w:name w:val="Subtitle"/>
    <w:basedOn w:val="a1"/>
    <w:next w:val="a1"/>
    <w:link w:val="ad"/>
    <w:uiPriority w:val="11"/>
    <w:qFormat/>
    <w:rsid w:val="00BF0111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BF01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e">
    <w:name w:val="List Paragraph"/>
    <w:basedOn w:val="a1"/>
    <w:uiPriority w:val="34"/>
    <w:qFormat/>
    <w:rsid w:val="00BF0111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BF0111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BF0111"/>
    <w:rPr>
      <w:rFonts w:eastAsiaTheme="minorEastAsia"/>
      <w:lang w:val="en-US"/>
    </w:rPr>
  </w:style>
  <w:style w:type="paragraph" w:styleId="23">
    <w:name w:val="Body Text 2"/>
    <w:basedOn w:val="a1"/>
    <w:link w:val="24"/>
    <w:uiPriority w:val="99"/>
    <w:unhideWhenUsed/>
    <w:rsid w:val="00BF0111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BF0111"/>
    <w:rPr>
      <w:rFonts w:eastAsiaTheme="minorEastAsia"/>
      <w:lang w:val="en-US"/>
    </w:rPr>
  </w:style>
  <w:style w:type="paragraph" w:styleId="33">
    <w:name w:val="Body Text 3"/>
    <w:basedOn w:val="a1"/>
    <w:link w:val="34"/>
    <w:uiPriority w:val="99"/>
    <w:unhideWhenUsed/>
    <w:rsid w:val="00BF011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BF0111"/>
    <w:rPr>
      <w:rFonts w:eastAsiaTheme="minorEastAsia"/>
      <w:sz w:val="16"/>
      <w:szCs w:val="16"/>
      <w:lang w:val="en-US"/>
    </w:rPr>
  </w:style>
  <w:style w:type="paragraph" w:styleId="af1">
    <w:name w:val="List"/>
    <w:basedOn w:val="a1"/>
    <w:uiPriority w:val="99"/>
    <w:unhideWhenUsed/>
    <w:rsid w:val="00BF0111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BF0111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BF0111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BF0111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BF0111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BF0111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BF0111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BF0111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BF0111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BF0111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BF0111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BF0111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BF0111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Theme="minorEastAsia" w:hAnsi="Courier"/>
      <w:sz w:val="20"/>
      <w:szCs w:val="20"/>
      <w:lang w:val="en-US"/>
    </w:rPr>
  </w:style>
  <w:style w:type="character" w:customStyle="1" w:styleId="af4">
    <w:name w:val="Текст макроса Знак"/>
    <w:basedOn w:val="a2"/>
    <w:link w:val="af3"/>
    <w:uiPriority w:val="99"/>
    <w:rsid w:val="00BF0111"/>
    <w:rPr>
      <w:rFonts w:ascii="Courier" w:eastAsiaTheme="minorEastAsia" w:hAnsi="Courier"/>
      <w:sz w:val="20"/>
      <w:szCs w:val="20"/>
      <w:lang w:val="en-US"/>
    </w:rPr>
  </w:style>
  <w:style w:type="paragraph" w:styleId="27">
    <w:name w:val="Quote"/>
    <w:basedOn w:val="a1"/>
    <w:next w:val="a1"/>
    <w:link w:val="28"/>
    <w:uiPriority w:val="29"/>
    <w:qFormat/>
    <w:rsid w:val="00BF0111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BF0111"/>
    <w:rPr>
      <w:rFonts w:eastAsiaTheme="minorEastAsia"/>
      <w:i/>
      <w:iCs/>
      <w:color w:val="000000" w:themeColor="text1"/>
      <w:lang w:val="en-US"/>
    </w:rPr>
  </w:style>
  <w:style w:type="paragraph" w:styleId="af5">
    <w:name w:val="caption"/>
    <w:basedOn w:val="a1"/>
    <w:next w:val="a1"/>
    <w:uiPriority w:val="35"/>
    <w:semiHidden/>
    <w:unhideWhenUsed/>
    <w:qFormat/>
    <w:rsid w:val="00BF0111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styleId="af6">
    <w:name w:val="Strong"/>
    <w:basedOn w:val="a2"/>
    <w:uiPriority w:val="22"/>
    <w:qFormat/>
    <w:rsid w:val="00BF0111"/>
    <w:rPr>
      <w:b/>
      <w:bCs/>
    </w:rPr>
  </w:style>
  <w:style w:type="character" w:styleId="af7">
    <w:name w:val="Emphasis"/>
    <w:basedOn w:val="a2"/>
    <w:uiPriority w:val="20"/>
    <w:qFormat/>
    <w:rsid w:val="00BF0111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BF0111"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BF0111"/>
    <w:rPr>
      <w:rFonts w:eastAsiaTheme="minorEastAsia"/>
      <w:b/>
      <w:bCs/>
      <w:i/>
      <w:iCs/>
      <w:color w:val="5B9BD5" w:themeColor="accent1"/>
      <w:lang w:val="en-US"/>
    </w:rPr>
  </w:style>
  <w:style w:type="character" w:styleId="afa">
    <w:name w:val="Subtle Emphasis"/>
    <w:basedOn w:val="a2"/>
    <w:uiPriority w:val="19"/>
    <w:qFormat/>
    <w:rsid w:val="00BF0111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BF0111"/>
    <w:rPr>
      <w:b/>
      <w:bCs/>
      <w:i/>
      <w:iCs/>
      <w:color w:val="5B9BD5" w:themeColor="accent1"/>
    </w:rPr>
  </w:style>
  <w:style w:type="character" w:styleId="afc">
    <w:name w:val="Subtle Reference"/>
    <w:basedOn w:val="a2"/>
    <w:uiPriority w:val="31"/>
    <w:qFormat/>
    <w:rsid w:val="00BF0111"/>
    <w:rPr>
      <w:smallCaps/>
      <w:color w:val="ED7D31" w:themeColor="accent2"/>
      <w:u w:val="single"/>
    </w:rPr>
  </w:style>
  <w:style w:type="character" w:styleId="afd">
    <w:name w:val="Intense Reference"/>
    <w:basedOn w:val="a2"/>
    <w:uiPriority w:val="32"/>
    <w:qFormat/>
    <w:rsid w:val="00BF0111"/>
    <w:rPr>
      <w:b/>
      <w:bCs/>
      <w:smallCaps/>
      <w:color w:val="ED7D31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BF0111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BF0111"/>
    <w:pPr>
      <w:outlineLvl w:val="9"/>
    </w:pPr>
  </w:style>
  <w:style w:type="table" w:styleId="aff0">
    <w:name w:val="Table Grid"/>
    <w:basedOn w:val="a3"/>
    <w:uiPriority w:val="59"/>
    <w:rsid w:val="00BF0111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BF0111"/>
    <w:pPr>
      <w:spacing w:after="0" w:line="240" w:lineRule="auto"/>
    </w:pPr>
    <w:rPr>
      <w:rFonts w:eastAsiaTheme="minorEastAsia"/>
      <w:color w:val="000000" w:themeColor="text1" w:themeShade="BF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BF0111"/>
    <w:pPr>
      <w:spacing w:after="0" w:line="240" w:lineRule="auto"/>
    </w:pPr>
    <w:rPr>
      <w:rFonts w:eastAsiaTheme="minorEastAsia"/>
      <w:color w:val="2E74B5" w:themeColor="accent1" w:themeShade="BF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-2">
    <w:name w:val="Light Shading Accent 2"/>
    <w:basedOn w:val="a3"/>
    <w:uiPriority w:val="60"/>
    <w:rsid w:val="00BF0111"/>
    <w:pPr>
      <w:spacing w:after="0" w:line="240" w:lineRule="auto"/>
    </w:pPr>
    <w:rPr>
      <w:rFonts w:eastAsiaTheme="minorEastAsia"/>
      <w:color w:val="C45911" w:themeColor="accent2" w:themeShade="BF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rsid w:val="00BF0111"/>
    <w:pPr>
      <w:spacing w:after="0" w:line="240" w:lineRule="auto"/>
    </w:pPr>
    <w:rPr>
      <w:rFonts w:eastAsiaTheme="minorEastAsia"/>
      <w:color w:val="7B7B7B" w:themeColor="accent3" w:themeShade="BF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rsid w:val="00BF0111"/>
    <w:pPr>
      <w:spacing w:after="0" w:line="240" w:lineRule="auto"/>
    </w:pPr>
    <w:rPr>
      <w:rFonts w:eastAsiaTheme="minorEastAsia"/>
      <w:color w:val="BF8F00" w:themeColor="accent4" w:themeShade="BF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rsid w:val="00BF0111"/>
    <w:pPr>
      <w:spacing w:after="0" w:line="240" w:lineRule="auto"/>
    </w:pPr>
    <w:rPr>
      <w:rFonts w:eastAsiaTheme="minorEastAsia"/>
      <w:color w:val="2F5496" w:themeColor="accent5" w:themeShade="BF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rsid w:val="00BF0111"/>
    <w:pPr>
      <w:spacing w:after="0" w:line="240" w:lineRule="auto"/>
    </w:pPr>
    <w:rPr>
      <w:rFonts w:eastAsiaTheme="minorEastAsia"/>
      <w:color w:val="538135" w:themeColor="accent6" w:themeShade="BF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aff2">
    <w:name w:val="Light List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-20">
    <w:name w:val="Light List Accent 2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aff3">
    <w:name w:val="Light Grid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-21">
    <w:name w:val="Light Grid Accent 2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1">
    <w:name w:val="Light Grid Accent 3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1">
    <w:name w:val="Light Grid Accent 4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1">
    <w:name w:val="Light Grid Accent 5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1">
    <w:name w:val="Light Grid Accent 6"/>
    <w:basedOn w:val="a3"/>
    <w:uiPriority w:val="62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1">
    <w:name w:val="Medium Shading 1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-20">
    <w:name w:val="Medium List 1 Accent 2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a">
    <w:name w:val="Medium List 2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1">
    <w:name w:val="Medium Grid 1 Accent 2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1">
    <w:name w:val="Medium Grid 1 Accent 3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1">
    <w:name w:val="Medium Grid 1 Accent 4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1">
    <w:name w:val="Medium Grid 1 Accent 5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1">
    <w:name w:val="Medium Grid 1 Accent 6"/>
    <w:basedOn w:val="a3"/>
    <w:uiPriority w:val="67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b">
    <w:name w:val="Medium Grid 2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BF0111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rsid w:val="00BF0111"/>
    <w:pPr>
      <w:spacing w:after="0" w:line="240" w:lineRule="auto"/>
    </w:pPr>
    <w:rPr>
      <w:rFonts w:eastAsiaTheme="minorEastAsia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aff4">
    <w:name w:val="Dark List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2">
    <w:name w:val="Dark List Accent 2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2">
    <w:name w:val="Dark List Accent 3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2">
    <w:name w:val="Dark List Accent 4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2">
    <w:name w:val="Dark List Accent 5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2">
    <w:name w:val="Dark List Accent 6"/>
    <w:basedOn w:val="a3"/>
    <w:uiPriority w:val="70"/>
    <w:rsid w:val="00BF0111"/>
    <w:pPr>
      <w:spacing w:after="0" w:line="240" w:lineRule="auto"/>
    </w:pPr>
    <w:rPr>
      <w:rFonts w:eastAsiaTheme="minorEastAsia"/>
      <w:color w:val="FFFFFF" w:themeColor="background1"/>
      <w:lang w:val="en-US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aff5">
    <w:name w:val="Colorful Shading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3">
    <w:name w:val="Colorful Shading Accent 4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4">
    <w:name w:val="Colorful List Accent 2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4">
    <w:name w:val="Colorful List Accent 3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4">
    <w:name w:val="Colorful List Accent 4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4">
    <w:name w:val="Colorful List Accent 5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4">
    <w:name w:val="Colorful List Accent 6"/>
    <w:basedOn w:val="a3"/>
    <w:uiPriority w:val="72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aff7">
    <w:name w:val="Colorful Grid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5">
    <w:name w:val="Colorful Grid Accent 2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5">
    <w:name w:val="Colorful Grid Accent 3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5">
    <w:name w:val="Colorful Grid Accent 4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5">
    <w:name w:val="Colorful Grid Accent 5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5">
    <w:name w:val="Colorful Grid Accent 6"/>
    <w:basedOn w:val="a3"/>
    <w:uiPriority w:val="73"/>
    <w:rsid w:val="00BF0111"/>
    <w:pPr>
      <w:spacing w:after="0" w:line="240" w:lineRule="auto"/>
    </w:pPr>
    <w:rPr>
      <w:rFonts w:eastAsiaTheme="minorEastAsia"/>
      <w:color w:val="000000" w:themeColor="text1"/>
      <w:lang w:val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BF01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BF0111"/>
    <w:rPr>
      <w:rFonts w:ascii="Segoe UI" w:eastAsiaTheme="minorEastAsia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1198</Words>
  <Characters>6833</Characters>
  <Application>Microsoft Office Word</Application>
  <DocSecurity>0</DocSecurity>
  <Lines>56</Lines>
  <Paragraphs>16</Paragraphs>
  <ScaleCrop>false</ScaleCrop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2022-09-22T14:31:00Z</dcterms:created>
  <dcterms:modified xsi:type="dcterms:W3CDTF">2022-09-22T14:35:00Z</dcterms:modified>
</cp:coreProperties>
</file>